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7A" w:rsidRPr="00B96B00" w:rsidRDefault="006F537A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bookmarkStart w:id="0" w:name="_GoBack"/>
      <w:bookmarkEnd w:id="0"/>
      <w:r>
        <w:rPr>
          <w:b/>
          <w:bCs/>
          <w:color w:val="215868"/>
          <w:sz w:val="36"/>
          <w:szCs w:val="36"/>
        </w:rPr>
        <w:t>Na dobry początek</w:t>
      </w:r>
    </w:p>
    <w:p w:rsidR="006F537A" w:rsidRDefault="006F537A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  <w:r w:rsidRPr="00B653D1"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Odszukaj powtarzającą się liczbę. I</w:t>
      </w:r>
      <w:r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le razy zapisana jest ta liczba</w:t>
      </w:r>
      <w:r w:rsidRPr="008D4685"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?</w:t>
      </w:r>
    </w:p>
    <w:p w:rsidR="006F537A" w:rsidRDefault="006F537A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</w:p>
    <w:tbl>
      <w:tblPr>
        <w:tblW w:w="0" w:type="auto"/>
        <w:tblInd w:w="-68" w:type="dxa"/>
        <w:tblBorders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179"/>
        <w:gridCol w:w="1180"/>
        <w:gridCol w:w="1179"/>
        <w:gridCol w:w="1180"/>
        <w:gridCol w:w="1179"/>
        <w:gridCol w:w="1180"/>
        <w:gridCol w:w="1179"/>
        <w:gridCol w:w="1180"/>
      </w:tblGrid>
      <w:tr w:rsidR="0001517B" w:rsidRPr="009A55CF" w:rsidTr="0001517B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50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34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21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68</w:t>
            </w:r>
          </w:p>
        </w:tc>
      </w:tr>
      <w:tr w:rsidR="0001517B" w:rsidRPr="009A55CF" w:rsidTr="0001517B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96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20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79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35</w:t>
            </w:r>
          </w:p>
        </w:tc>
      </w:tr>
      <w:tr w:rsidR="0001517B" w:rsidRPr="009A55CF" w:rsidTr="0001517B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27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49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38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</w:tr>
      <w:tr w:rsidR="0001517B" w:rsidRPr="009A55CF" w:rsidTr="0001517B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67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72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52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24</w:t>
            </w:r>
          </w:p>
        </w:tc>
      </w:tr>
      <w:tr w:rsidR="0001517B" w:rsidRPr="009A55CF" w:rsidTr="0001517B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85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26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47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36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15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55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6F537A" w:rsidRPr="0001517B" w:rsidRDefault="006F537A" w:rsidP="0001517B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01517B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99</w:t>
            </w:r>
          </w:p>
        </w:tc>
      </w:tr>
    </w:tbl>
    <w:p w:rsidR="006F537A" w:rsidRPr="008D4685" w:rsidRDefault="006F537A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</w:p>
    <w:sectPr w:rsidR="006F537A" w:rsidRPr="008D4685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7B" w:rsidRDefault="0001517B">
      <w:pPr>
        <w:spacing w:after="0" w:line="240" w:lineRule="auto"/>
      </w:pPr>
      <w:r>
        <w:separator/>
      </w:r>
    </w:p>
  </w:endnote>
  <w:endnote w:type="continuationSeparator" w:id="0">
    <w:p w:rsidR="0001517B" w:rsidRDefault="0001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7B" w:rsidRDefault="0001517B">
      <w:pPr>
        <w:spacing w:after="0" w:line="240" w:lineRule="auto"/>
      </w:pPr>
      <w:r>
        <w:separator/>
      </w:r>
    </w:p>
  </w:footnote>
  <w:footnote w:type="continuationSeparator" w:id="0">
    <w:p w:rsidR="0001517B" w:rsidRDefault="00015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7A" w:rsidRDefault="0001517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6F537A" w:rsidRPr="002C4363" w:rsidRDefault="006F537A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6F537A" w:rsidRPr="002C4363" w:rsidRDefault="006F537A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6F537A" w:rsidRDefault="006F537A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7F7DFB"/>
    <w:multiLevelType w:val="hybridMultilevel"/>
    <w:tmpl w:val="B93EF1EC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25"/>
  </w:num>
  <w:num w:numId="28">
    <w:abstractNumId w:val="24"/>
  </w:num>
  <w:num w:numId="29">
    <w:abstractNumId w:val="14"/>
  </w:num>
  <w:num w:numId="30">
    <w:abstractNumId w:val="26"/>
  </w:num>
  <w:num w:numId="31">
    <w:abstractNumId w:val="21"/>
  </w:num>
  <w:num w:numId="32">
    <w:abstractNumId w:val="7"/>
  </w:num>
  <w:num w:numId="33">
    <w:abstractNumId w:val="8"/>
  </w:num>
  <w:num w:numId="34">
    <w:abstractNumId w:val="22"/>
  </w:num>
  <w:num w:numId="35">
    <w:abstractNumId w:val="19"/>
  </w:num>
  <w:num w:numId="36">
    <w:abstractNumId w:val="23"/>
  </w:num>
  <w:num w:numId="37">
    <w:abstractNumId w:val="16"/>
  </w:num>
  <w:num w:numId="38">
    <w:abstractNumId w:val="15"/>
  </w:num>
  <w:num w:numId="39">
    <w:abstractNumId w:val="18"/>
  </w:num>
  <w:num w:numId="40">
    <w:abstractNumId w:val="20"/>
  </w:num>
  <w:num w:numId="41">
    <w:abstractNumId w:val="5"/>
  </w:num>
  <w:num w:numId="42">
    <w:abstractNumId w:val="11"/>
  </w:num>
  <w:num w:numId="43">
    <w:abstractNumId w:val="9"/>
  </w:num>
  <w:num w:numId="44">
    <w:abstractNumId w:val="17"/>
  </w:num>
  <w:num w:numId="45">
    <w:abstractNumId w:val="6"/>
  </w:num>
  <w:num w:numId="46">
    <w:abstractNumId w:val="12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1517B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37A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B4978"/>
    <w:rsid w:val="007D0166"/>
    <w:rsid w:val="007F2083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53D1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13A03"/>
    <w:rsid w:val="00F42F1F"/>
    <w:rsid w:val="00F443B1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76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62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graniastosłupa.</cp:keywords>
  <cp:lastModifiedBy>Ania</cp:lastModifiedBy>
  <cp:revision>4</cp:revision>
  <cp:lastPrinted>2013-08-26T07:18:00Z</cp:lastPrinted>
  <dcterms:created xsi:type="dcterms:W3CDTF">2013-08-23T21:03:00Z</dcterms:created>
  <dcterms:modified xsi:type="dcterms:W3CDTF">2013-08-26T07:18:00Z</dcterms:modified>
</cp:coreProperties>
</file>